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12~16周</w:t>
      </w:r>
    </w:p>
    <w:bookmarkStart w:id="1" w:name="83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医养结合实践与管理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 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医养结合实践与管理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 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